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FF4" w:rsidRDefault="00AE0879">
      <w:pPr>
        <w:pStyle w:val="Heading1"/>
      </w:pPr>
      <w:r>
        <w:t>English Grammar Exercises – Unit 2</w:t>
      </w:r>
    </w:p>
    <w:p w:rsidR="00336FF4" w:rsidRDefault="00AE0879">
      <w:pPr>
        <w:pStyle w:val="Heading2"/>
      </w:pPr>
      <w:r>
        <w:t>2A</w:t>
      </w:r>
    </w:p>
    <w:p w:rsidR="00336FF4" w:rsidRDefault="00AE0879">
      <w:pPr>
        <w:pStyle w:val="Heading3"/>
      </w:pPr>
      <w:r>
        <w:t>a) Put the verbs in parentheses in the simple past.</w:t>
      </w:r>
    </w:p>
    <w:p w:rsidR="00336FF4" w:rsidRDefault="00AE0879">
      <w:r>
        <w:t>1. took</w:t>
      </w:r>
    </w:p>
    <w:p w:rsidR="00336FF4" w:rsidRDefault="00AE0879">
      <w:r>
        <w:t>2. drove</w:t>
      </w:r>
    </w:p>
    <w:p w:rsidR="00336FF4" w:rsidRDefault="00AE0879">
      <w:r>
        <w:t>3. broke</w:t>
      </w:r>
    </w:p>
    <w:p w:rsidR="00336FF4" w:rsidRDefault="00AE0879">
      <w:r>
        <w:t>4. spent</w:t>
      </w:r>
    </w:p>
    <w:p w:rsidR="00336FF4" w:rsidRDefault="00AE0879">
      <w:r>
        <w:t>5. got</w:t>
      </w:r>
    </w:p>
    <w:p w:rsidR="00336FF4" w:rsidRDefault="00AE0879">
      <w:r>
        <w:t>6. went</w:t>
      </w:r>
    </w:p>
    <w:p w:rsidR="00336FF4" w:rsidRDefault="00AE0879">
      <w:r>
        <w:t>7. were</w:t>
      </w:r>
    </w:p>
    <w:p w:rsidR="00336FF4" w:rsidRDefault="00AE0879">
      <w:r>
        <w:t>8. didn’t know</w:t>
      </w:r>
    </w:p>
    <w:p w:rsidR="00336FF4" w:rsidRDefault="00AE0879">
      <w:r>
        <w:t>9. found</w:t>
      </w:r>
    </w:p>
    <w:p w:rsidR="00336FF4" w:rsidRDefault="00AE0879">
      <w:r>
        <w:t>10. stayed</w:t>
      </w:r>
    </w:p>
    <w:p w:rsidR="00336FF4" w:rsidRDefault="00AE0879">
      <w:r>
        <w:t>11. saw</w:t>
      </w:r>
    </w:p>
    <w:p w:rsidR="00336FF4" w:rsidRDefault="00AE0879">
      <w:r>
        <w:t>12. bought</w:t>
      </w:r>
    </w:p>
    <w:p w:rsidR="00336FF4" w:rsidRDefault="00AE0879">
      <w:r>
        <w:t>13. wanted</w:t>
      </w:r>
    </w:p>
    <w:p w:rsidR="00336FF4" w:rsidRDefault="00AE0879">
      <w:r>
        <w:t>14. didn’t have</w:t>
      </w:r>
    </w:p>
    <w:p w:rsidR="00336FF4" w:rsidRDefault="00AE0879">
      <w:r>
        <w:t>15. was</w:t>
      </w:r>
    </w:p>
    <w:p w:rsidR="00336FF4" w:rsidRDefault="00AE0879">
      <w:r>
        <w:t>16. started</w:t>
      </w:r>
    </w:p>
    <w:p w:rsidR="00336FF4" w:rsidRDefault="00AE0879">
      <w:r>
        <w:t xml:space="preserve">17. </w:t>
      </w:r>
      <w:r>
        <w:t>left</w:t>
      </w:r>
    </w:p>
    <w:p w:rsidR="00336FF4" w:rsidRDefault="00AE0879">
      <w:r>
        <w:t>18. traveled</w:t>
      </w:r>
    </w:p>
    <w:p w:rsidR="00336FF4" w:rsidRDefault="00AE0879">
      <w:r>
        <w:t>19. stopped</w:t>
      </w:r>
    </w:p>
    <w:p w:rsidR="00336FF4" w:rsidRDefault="00AE0879">
      <w:pPr>
        <w:pStyle w:val="Heading3"/>
      </w:pPr>
      <w:r>
        <w:t>b) Complete the questions in the simple past.</w:t>
      </w:r>
    </w:p>
    <w:p w:rsidR="00336FF4" w:rsidRDefault="00AE0879">
      <w:r>
        <w:t>1. Where did you go on vacation last year?</w:t>
      </w:r>
    </w:p>
    <w:p w:rsidR="00336FF4" w:rsidRDefault="00AE0879">
      <w:r>
        <w:t>2. Who did you go with?</w:t>
      </w:r>
    </w:p>
    <w:p w:rsidR="00336FF4" w:rsidRDefault="00AE0879">
      <w:r>
        <w:t>3. Where did you stay?</w:t>
      </w:r>
    </w:p>
    <w:p w:rsidR="00336FF4" w:rsidRDefault="00AE0879">
      <w:r>
        <w:lastRenderedPageBreak/>
        <w:t>4. How much did the plane tickets cost?</w:t>
      </w:r>
    </w:p>
    <w:p w:rsidR="00336FF4" w:rsidRDefault="00AE0879">
      <w:r>
        <w:t>5. What was the weather like?</w:t>
      </w:r>
    </w:p>
    <w:p w:rsidR="00336FF4" w:rsidRDefault="00AE0879">
      <w:r>
        <w:t xml:space="preserve">6. What did you </w:t>
      </w:r>
      <w:r>
        <w:t>usually do in the evening?</w:t>
      </w:r>
    </w:p>
    <w:p w:rsidR="00336FF4" w:rsidRDefault="00AE0879">
      <w:pPr>
        <w:pStyle w:val="Heading2"/>
      </w:pPr>
      <w:r>
        <w:t>2B</w:t>
      </w:r>
    </w:p>
    <w:p w:rsidR="00336FF4" w:rsidRDefault="00AE0879">
      <w:pPr>
        <w:pStyle w:val="Heading3"/>
      </w:pPr>
      <w:r>
        <w:t>a) Complete the sentences with the verb in the past continuous.</w:t>
      </w:r>
    </w:p>
    <w:p w:rsidR="00336FF4" w:rsidRDefault="00AE0879">
      <w:r>
        <w:t>1. was eating</w:t>
      </w:r>
    </w:p>
    <w:p w:rsidR="00336FF4" w:rsidRDefault="00AE0879">
      <w:r>
        <w:t>2. was living</w:t>
      </w:r>
    </w:p>
    <w:p w:rsidR="00336FF4" w:rsidRDefault="00AE0879">
      <w:r>
        <w:t>3. was wearing</w:t>
      </w:r>
    </w:p>
    <w:p w:rsidR="00336FF4" w:rsidRDefault="00AE0879">
      <w:r>
        <w:t>4. was shining</w:t>
      </w:r>
    </w:p>
    <w:p w:rsidR="00336FF4" w:rsidRDefault="00AE0879">
      <w:r>
        <w:t>5. were you doing</w:t>
      </w:r>
    </w:p>
    <w:p w:rsidR="00336FF4" w:rsidRDefault="00AE0879">
      <w:r>
        <w:t>6. weren’t listening</w:t>
      </w:r>
    </w:p>
    <w:p w:rsidR="00336FF4" w:rsidRDefault="00AE0879">
      <w:r>
        <w:t>7. were watching</w:t>
      </w:r>
    </w:p>
    <w:p w:rsidR="00336FF4" w:rsidRDefault="00AE0879">
      <w:r>
        <w:t>8. were running</w:t>
      </w:r>
    </w:p>
    <w:p w:rsidR="00336FF4" w:rsidRDefault="00AE0879">
      <w:pPr>
        <w:pStyle w:val="Heading3"/>
      </w:pPr>
      <w:r>
        <w:t>b) Put the verbs into the simple</w:t>
      </w:r>
      <w:r>
        <w:t xml:space="preserve"> past or past continuous.</w:t>
      </w:r>
    </w:p>
    <w:p w:rsidR="00336FF4" w:rsidRDefault="00AE0879">
      <w:r>
        <w:t>1. broke / was playing</w:t>
      </w:r>
    </w:p>
    <w:p w:rsidR="00336FF4" w:rsidRDefault="00AE0879">
      <w:r>
        <w:t>2. were driving / stopped</w:t>
      </w:r>
    </w:p>
    <w:p w:rsidR="00336FF4" w:rsidRDefault="00AE0879">
      <w:r>
        <w:t>3. was snowing / left</w:t>
      </w:r>
    </w:p>
    <w:p w:rsidR="00336FF4" w:rsidRDefault="00AE0879">
      <w:r>
        <w:t>4. didn’t see / was watching</w:t>
      </w:r>
    </w:p>
    <w:p w:rsidR="00336FF4" w:rsidRDefault="00AE0879">
      <w:r>
        <w:t>5. called / was talking</w:t>
      </w:r>
    </w:p>
    <w:p w:rsidR="00336FF4" w:rsidRDefault="00AE0879">
      <w:r>
        <w:t>6. were studying / met</w:t>
      </w:r>
    </w:p>
    <w:p w:rsidR="00336FF4" w:rsidRDefault="00AE0879">
      <w:pPr>
        <w:rPr>
          <w:rtl/>
        </w:rPr>
      </w:pPr>
      <w:r>
        <w:t>7. were living / had</w:t>
      </w:r>
    </w:p>
    <w:p w:rsidR="00753F1A" w:rsidRDefault="00753F1A">
      <w:pPr>
        <w:rPr>
          <w:rtl/>
        </w:rPr>
      </w:pPr>
    </w:p>
    <w:p w:rsidR="00753F1A" w:rsidRDefault="00753F1A">
      <w:pPr>
        <w:rPr>
          <w:rtl/>
        </w:rPr>
      </w:pPr>
    </w:p>
    <w:p w:rsidR="00753F1A" w:rsidRDefault="00753F1A">
      <w:pPr>
        <w:rPr>
          <w:rtl/>
        </w:rPr>
      </w:pPr>
    </w:p>
    <w:p w:rsidR="00753F1A" w:rsidRDefault="00753F1A">
      <w:bookmarkStart w:id="0" w:name="_GoBack"/>
      <w:bookmarkEnd w:id="0"/>
    </w:p>
    <w:p w:rsidR="00336FF4" w:rsidRDefault="00AE0879">
      <w:pPr>
        <w:pStyle w:val="Heading2"/>
      </w:pPr>
      <w:r>
        <w:lastRenderedPageBreak/>
        <w:t>2C</w:t>
      </w:r>
    </w:p>
    <w:p w:rsidR="00336FF4" w:rsidRDefault="00AE0879">
      <w:pPr>
        <w:pStyle w:val="Heading3"/>
      </w:pPr>
      <w:r>
        <w:t>a) Put the sentences in the correct order.</w:t>
      </w:r>
    </w:p>
    <w:p w:rsidR="00336FF4" w:rsidRDefault="00AE0879">
      <w:r>
        <w:t>1. Last week I w</w:t>
      </w:r>
      <w:r>
        <w:t>as waiting for a bus.</w:t>
      </w:r>
    </w:p>
    <w:p w:rsidR="00336FF4" w:rsidRDefault="00AE0879">
      <w:r>
        <w:t>2. Then another man tried to do the same.</w:t>
      </w:r>
    </w:p>
    <w:p w:rsidR="00336FF4" w:rsidRDefault="00AE0879">
      <w:r>
        <w:t>3. When I asked the second man what he was doing, he told me that he was a police officer.</w:t>
      </w:r>
    </w:p>
    <w:p w:rsidR="00336FF4" w:rsidRDefault="00AE0879">
      <w:r>
        <w:t>4. The bus arrived, but suddenly a man ran in front of me and got on.</w:t>
      </w:r>
    </w:p>
    <w:p w:rsidR="00336FF4" w:rsidRDefault="00AE0879">
      <w:r>
        <w:t xml:space="preserve">5. He explained that he was </w:t>
      </w:r>
      <w:r>
        <w:t>looking for a thief, and then he got on the bus.</w:t>
      </w:r>
    </w:p>
    <w:p w:rsidR="00336FF4" w:rsidRDefault="00AE0879">
      <w:r>
        <w:t>6. A few seconds later, he got off the bus with the thief.</w:t>
      </w:r>
    </w:p>
    <w:p w:rsidR="00336FF4" w:rsidRDefault="00AE0879">
      <w:r>
        <w:t>7. After that, a police car came and took the thief.</w:t>
      </w:r>
    </w:p>
    <w:p w:rsidR="00336FF4" w:rsidRDefault="00AE0879">
      <w:r>
        <w:t>8. The next day, I saw the story on a local news website.</w:t>
      </w:r>
    </w:p>
    <w:p w:rsidR="00336FF4" w:rsidRDefault="00AE0879">
      <w:pPr>
        <w:pStyle w:val="Heading3"/>
      </w:pPr>
      <w:r>
        <w:t xml:space="preserve">b) Complete the sentences with so, </w:t>
      </w:r>
      <w:r>
        <w:t>because, but, or although.</w:t>
      </w:r>
    </w:p>
    <w:p w:rsidR="00336FF4" w:rsidRDefault="00AE0879">
      <w:r>
        <w:t>1. Although it was very cold, she wasn’t wearing a coat.</w:t>
      </w:r>
    </w:p>
    <w:p w:rsidR="00336FF4" w:rsidRDefault="00AE0879">
      <w:r>
        <w:t>2. Because I woke up in the night, I couldn’t sleep again.</w:t>
      </w:r>
    </w:p>
    <w:p w:rsidR="00336FF4" w:rsidRDefault="00AE0879">
      <w:r>
        <w:t>3. When I called him, his cell phone was turned off.</w:t>
      </w:r>
    </w:p>
    <w:p w:rsidR="00336FF4" w:rsidRDefault="00AE0879">
      <w:r>
        <w:t>4. She’s very nice, but she doesn’t have many friends.</w:t>
      </w:r>
    </w:p>
    <w:p w:rsidR="00336FF4" w:rsidRDefault="00AE0879">
      <w:r>
        <w:t>5. Th</w:t>
      </w:r>
      <w:r>
        <w:t>ere was nothing on TV, so I went to bed early.</w:t>
      </w:r>
    </w:p>
    <w:p w:rsidR="00336FF4" w:rsidRDefault="00AE0879">
      <w:r>
        <w:t>6. All the cafés were full because it was a holiday.</w:t>
      </w:r>
    </w:p>
    <w:p w:rsidR="00336FF4" w:rsidRDefault="00AE0879">
      <w:r>
        <w:t>7. She wanted to be a doctor, but she failed her exams.</w:t>
      </w:r>
    </w:p>
    <w:p w:rsidR="00336FF4" w:rsidRDefault="00AE0879">
      <w:r>
        <w:t>8. The garden looked very beautiful, so I took a photograph.</w:t>
      </w:r>
    </w:p>
    <w:p w:rsidR="00336FF4" w:rsidRDefault="00AE0879">
      <w:r>
        <w:t xml:space="preserve">9. Although the team played well, they </w:t>
      </w:r>
      <w:r>
        <w:t>didn’t win.</w:t>
      </w:r>
    </w:p>
    <w:sectPr w:rsidR="00336FF4" w:rsidSect="00034616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79" w:rsidRDefault="00AE0879" w:rsidP="00753F1A">
      <w:pPr>
        <w:spacing w:after="0" w:line="240" w:lineRule="auto"/>
      </w:pPr>
      <w:r>
        <w:separator/>
      </w:r>
    </w:p>
  </w:endnote>
  <w:endnote w:type="continuationSeparator" w:id="0">
    <w:p w:rsidR="00AE0879" w:rsidRDefault="00AE0879" w:rsidP="00753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86988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3F1A" w:rsidRDefault="00753F1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F1A" w:rsidRDefault="00753F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79" w:rsidRDefault="00AE0879" w:rsidP="00753F1A">
      <w:pPr>
        <w:spacing w:after="0" w:line="240" w:lineRule="auto"/>
      </w:pPr>
      <w:r>
        <w:separator/>
      </w:r>
    </w:p>
  </w:footnote>
  <w:footnote w:type="continuationSeparator" w:id="0">
    <w:p w:rsidR="00AE0879" w:rsidRDefault="00AE0879" w:rsidP="00753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36FF4"/>
    <w:rsid w:val="00753F1A"/>
    <w:rsid w:val="00AA1D8D"/>
    <w:rsid w:val="00AE0879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375ED7"/>
  <w14:defaultImageDpi w14:val="330"/>
  <w15:docId w15:val="{4438192F-A2F9-46A8-80F1-BFB10C6F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47EF6C-C638-4C70-9342-42712926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Ahlam albalas</cp:lastModifiedBy>
  <cp:revision>2</cp:revision>
  <dcterms:created xsi:type="dcterms:W3CDTF">2013-12-23T23:15:00Z</dcterms:created>
  <dcterms:modified xsi:type="dcterms:W3CDTF">2025-10-14T11:49:00Z</dcterms:modified>
  <cp:category/>
</cp:coreProperties>
</file>